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733B97" w14:textId="5F549E97" w:rsidR="0056659F" w:rsidRPr="00975A39" w:rsidRDefault="004460F2" w:rsidP="00F25997">
      <w:pPr>
        <w:spacing w:afterLines="20" w:after="48" w:line="240" w:lineRule="auto"/>
        <w:rPr>
          <w:rFonts w:ascii="Creighton Pro Bold" w:eastAsiaTheme="minorHAnsi" w:hAnsi="Creighton Pro Bold" w:cs="Calibri"/>
          <w:bCs/>
          <w:sz w:val="40"/>
          <w:lang w:val="de-DE"/>
        </w:rPr>
      </w:pPr>
      <w:r>
        <w:rPr>
          <w:rFonts w:ascii="Creighton Pro Bold" w:eastAsiaTheme="minorHAnsi" w:hAnsi="Creighton Pro Bold" w:cs="Calibri"/>
          <w:bCs/>
          <w:sz w:val="40"/>
          <w:lang w:val="de-DE"/>
        </w:rPr>
        <w:t>Das war der Familientag in der Region Hohe Salve</w:t>
      </w:r>
    </w:p>
    <w:p w14:paraId="1F082670" w14:textId="77777777" w:rsidR="00E968A2" w:rsidRPr="00975A39" w:rsidRDefault="00E968A2" w:rsidP="00F25997">
      <w:pPr>
        <w:shd w:val="clear" w:color="auto" w:fill="FFFFFF"/>
        <w:tabs>
          <w:tab w:val="left" w:pos="2552"/>
        </w:tabs>
        <w:spacing w:afterLines="20" w:after="48" w:line="240" w:lineRule="auto"/>
        <w:jc w:val="both"/>
        <w:rPr>
          <w:rFonts w:eastAsiaTheme="minorHAnsi" w:cstheme="minorHAnsi"/>
          <w:bCs/>
          <w:lang w:val="de-AT"/>
        </w:rPr>
      </w:pPr>
    </w:p>
    <w:p w14:paraId="2BC6D87C" w14:textId="7C570F18" w:rsidR="00F42240" w:rsidRDefault="000E1BFE" w:rsidP="00F25997">
      <w:pPr>
        <w:spacing w:afterLines="20" w:after="48"/>
        <w:jc w:val="both"/>
        <w:rPr>
          <w:rFonts w:asciiTheme="majorHAnsi" w:hAnsiTheme="majorHAnsi" w:cstheme="majorHAnsi"/>
          <w:lang w:val="de-DE"/>
        </w:rPr>
      </w:pPr>
      <w:r w:rsidRPr="000E1BFE">
        <w:rPr>
          <w:rFonts w:asciiTheme="majorHAnsi" w:hAnsiTheme="majorHAnsi" w:cstheme="majorHAnsi"/>
          <w:lang w:val="de-DE"/>
        </w:rPr>
        <w:t xml:space="preserve">Am Sonntag, </w:t>
      </w:r>
      <w:r w:rsidRPr="00D33705">
        <w:rPr>
          <w:rFonts w:asciiTheme="majorHAnsi" w:hAnsiTheme="majorHAnsi" w:cstheme="majorHAnsi"/>
          <w:lang w:val="de-DE"/>
        </w:rPr>
        <w:t>den 12. Oktober 2025, stand</w:t>
      </w:r>
      <w:r w:rsidRPr="000E1BFE">
        <w:rPr>
          <w:rFonts w:asciiTheme="majorHAnsi" w:hAnsiTheme="majorHAnsi" w:cstheme="majorHAnsi"/>
          <w:lang w:val="de-DE"/>
        </w:rPr>
        <w:t xml:space="preserve"> die Region Hohe Salve ganz im Zeichen der Familien. Zahlreiche große und kleine Besucher*innen nutzten den herbstlichen Tag, um gemeinsam Zeit in der Bergwelt </w:t>
      </w:r>
      <w:r w:rsidR="004460F2">
        <w:rPr>
          <w:rFonts w:asciiTheme="majorHAnsi" w:hAnsiTheme="majorHAnsi" w:cstheme="majorHAnsi"/>
          <w:lang w:val="de-DE"/>
        </w:rPr>
        <w:t xml:space="preserve">Hopfgarten und Itter </w:t>
      </w:r>
      <w:r w:rsidRPr="000E1BFE">
        <w:rPr>
          <w:rFonts w:asciiTheme="majorHAnsi" w:hAnsiTheme="majorHAnsi" w:cstheme="majorHAnsi"/>
          <w:lang w:val="de-DE"/>
        </w:rPr>
        <w:t xml:space="preserve">zu verbringen und ein abwechslungsreiches Programm voller Spiel, Spaß und Überraschungen zu genießen. </w:t>
      </w:r>
    </w:p>
    <w:p w14:paraId="55366ECB" w14:textId="5B95ADE6" w:rsidR="00F25997" w:rsidRPr="000E1BFE" w:rsidRDefault="00F25997" w:rsidP="00F25997">
      <w:pPr>
        <w:spacing w:afterLines="20" w:after="48"/>
        <w:jc w:val="both"/>
        <w:rPr>
          <w:rFonts w:asciiTheme="majorHAnsi" w:hAnsiTheme="majorHAnsi" w:cstheme="majorHAnsi"/>
          <w:lang w:val="de-DE"/>
        </w:rPr>
      </w:pPr>
    </w:p>
    <w:p w14:paraId="3BD63D5A" w14:textId="533F7717" w:rsidR="002739B6" w:rsidRPr="006E5C46" w:rsidRDefault="002739B6" w:rsidP="00F25997">
      <w:pPr>
        <w:spacing w:afterLines="20" w:after="48"/>
        <w:jc w:val="both"/>
        <w:rPr>
          <w:rFonts w:asciiTheme="majorHAnsi" w:hAnsiTheme="majorHAnsi" w:cstheme="majorHAnsi"/>
          <w:lang w:val="de-DE"/>
        </w:rPr>
      </w:pPr>
      <w:r w:rsidRPr="006E5C46">
        <w:rPr>
          <w:rFonts w:asciiTheme="majorHAnsi" w:hAnsiTheme="majorHAnsi" w:cstheme="majorHAnsi"/>
          <w:lang w:val="de-DE"/>
        </w:rPr>
        <w:t>D</w:t>
      </w:r>
      <w:r w:rsidR="00E1492E">
        <w:rPr>
          <w:rFonts w:asciiTheme="majorHAnsi" w:hAnsiTheme="majorHAnsi" w:cstheme="majorHAnsi"/>
          <w:lang w:val="de-DE"/>
        </w:rPr>
        <w:t xml:space="preserve">ie Veranstaltung </w:t>
      </w:r>
      <w:r w:rsidRPr="006E5C46">
        <w:rPr>
          <w:rFonts w:asciiTheme="majorHAnsi" w:hAnsiTheme="majorHAnsi" w:cstheme="majorHAnsi"/>
          <w:lang w:val="de-DE"/>
        </w:rPr>
        <w:t xml:space="preserve">startete </w:t>
      </w:r>
      <w:r w:rsidR="004F4755">
        <w:rPr>
          <w:rFonts w:asciiTheme="majorHAnsi" w:hAnsiTheme="majorHAnsi" w:cstheme="majorHAnsi"/>
          <w:lang w:val="de-DE"/>
        </w:rPr>
        <w:t xml:space="preserve">auf dem Gipfel der Hohen Salve </w:t>
      </w:r>
      <w:r w:rsidRPr="006E5C46">
        <w:rPr>
          <w:rFonts w:asciiTheme="majorHAnsi" w:hAnsiTheme="majorHAnsi" w:cstheme="majorHAnsi"/>
          <w:lang w:val="de-DE"/>
        </w:rPr>
        <w:t xml:space="preserve">um 10:30 Uhr mit einem Eröffnungskonzert der Eiskönigin Elsa und anschließender Gelegenheit zum </w:t>
      </w:r>
      <w:proofErr w:type="spellStart"/>
      <w:r w:rsidRPr="006E5C46">
        <w:rPr>
          <w:rFonts w:asciiTheme="majorHAnsi" w:hAnsiTheme="majorHAnsi" w:cstheme="majorHAnsi"/>
          <w:lang w:val="de-DE"/>
        </w:rPr>
        <w:t>Meet</w:t>
      </w:r>
      <w:proofErr w:type="spellEnd"/>
      <w:r w:rsidRPr="006E5C46">
        <w:rPr>
          <w:rFonts w:asciiTheme="majorHAnsi" w:hAnsiTheme="majorHAnsi" w:cstheme="majorHAnsi"/>
          <w:lang w:val="de-DE"/>
        </w:rPr>
        <w:t xml:space="preserve"> &amp; </w:t>
      </w:r>
      <w:proofErr w:type="spellStart"/>
      <w:r w:rsidRPr="006E5C46">
        <w:rPr>
          <w:rFonts w:asciiTheme="majorHAnsi" w:hAnsiTheme="majorHAnsi" w:cstheme="majorHAnsi"/>
          <w:lang w:val="de-DE"/>
        </w:rPr>
        <w:t>Greet</w:t>
      </w:r>
      <w:proofErr w:type="spellEnd"/>
      <w:r w:rsidRPr="006E5C46">
        <w:rPr>
          <w:rFonts w:asciiTheme="majorHAnsi" w:hAnsiTheme="majorHAnsi" w:cstheme="majorHAnsi"/>
          <w:lang w:val="de-DE"/>
        </w:rPr>
        <w:t xml:space="preserve"> mit Elsa und Olaf</w:t>
      </w:r>
      <w:r>
        <w:rPr>
          <w:rFonts w:asciiTheme="majorHAnsi" w:hAnsiTheme="majorHAnsi" w:cstheme="majorHAnsi"/>
          <w:lang w:val="de-DE"/>
        </w:rPr>
        <w:t xml:space="preserve"> - </w:t>
      </w:r>
      <w:r w:rsidRPr="009B208D">
        <w:rPr>
          <w:rFonts w:asciiTheme="majorHAnsi" w:hAnsiTheme="majorHAnsi" w:cstheme="majorHAnsi"/>
          <w:lang w:val="de-DE"/>
        </w:rPr>
        <w:t xml:space="preserve">viele Kinder erschienen </w:t>
      </w:r>
      <w:r>
        <w:rPr>
          <w:rFonts w:asciiTheme="majorHAnsi" w:hAnsiTheme="majorHAnsi" w:cstheme="majorHAnsi"/>
          <w:lang w:val="de-DE"/>
        </w:rPr>
        <w:t xml:space="preserve">dabei </w:t>
      </w:r>
      <w:r w:rsidRPr="009B208D">
        <w:rPr>
          <w:rFonts w:asciiTheme="majorHAnsi" w:hAnsiTheme="majorHAnsi" w:cstheme="majorHAnsi"/>
          <w:lang w:val="de-DE"/>
        </w:rPr>
        <w:t>in ihrem schönsten Prinzessinnen- oder Prinzengewand</w:t>
      </w:r>
      <w:r w:rsidR="00430B65">
        <w:rPr>
          <w:rFonts w:asciiTheme="majorHAnsi" w:hAnsiTheme="majorHAnsi" w:cstheme="majorHAnsi"/>
          <w:lang w:val="de-DE"/>
        </w:rPr>
        <w:t xml:space="preserve"> und auch der ein oder andere Olaf Fan war unter den Gästen</w:t>
      </w:r>
      <w:r>
        <w:rPr>
          <w:rFonts w:asciiTheme="majorHAnsi" w:hAnsiTheme="majorHAnsi" w:cstheme="majorHAnsi"/>
          <w:lang w:val="de-DE"/>
        </w:rPr>
        <w:t>.</w:t>
      </w:r>
      <w:r w:rsidRPr="006E5C46">
        <w:rPr>
          <w:rFonts w:asciiTheme="majorHAnsi" w:hAnsiTheme="majorHAnsi" w:cstheme="majorHAnsi"/>
          <w:lang w:val="de-DE"/>
        </w:rPr>
        <w:t xml:space="preserve"> </w:t>
      </w:r>
    </w:p>
    <w:p w14:paraId="40968E09" w14:textId="24FC6ADB" w:rsidR="00B45BF3" w:rsidRPr="009B208D" w:rsidRDefault="00B45BF3" w:rsidP="00F25997">
      <w:pPr>
        <w:spacing w:afterLines="20" w:after="48"/>
        <w:jc w:val="both"/>
        <w:rPr>
          <w:rFonts w:asciiTheme="majorHAnsi" w:hAnsiTheme="majorHAnsi" w:cstheme="majorHAnsi"/>
          <w:lang w:val="de-DE"/>
        </w:rPr>
      </w:pPr>
    </w:p>
    <w:p w14:paraId="6AD3BB2B" w14:textId="57059559" w:rsidR="00B45BF3" w:rsidRPr="009B208D" w:rsidRDefault="00A95F88" w:rsidP="00F25997">
      <w:pPr>
        <w:spacing w:afterLines="20" w:after="48"/>
        <w:jc w:val="both"/>
        <w:rPr>
          <w:rFonts w:asciiTheme="majorHAnsi" w:hAnsiTheme="majorHAnsi" w:cstheme="majorHAnsi"/>
          <w:lang w:val="de-DE"/>
        </w:rPr>
      </w:pPr>
      <w:r>
        <w:rPr>
          <w:rFonts w:asciiTheme="majorHAnsi" w:hAnsiTheme="majorHAnsi" w:cstheme="majorHAnsi"/>
          <w:lang w:val="de-DE"/>
        </w:rPr>
        <w:t>Zusätzlich</w:t>
      </w:r>
      <w:r w:rsidR="0014706D" w:rsidRPr="009B208D">
        <w:rPr>
          <w:rFonts w:asciiTheme="majorHAnsi" w:hAnsiTheme="majorHAnsi" w:cstheme="majorHAnsi"/>
          <w:lang w:val="de-DE"/>
        </w:rPr>
        <w:t xml:space="preserve"> sorgte ein abwechslungsreiches Kinderprogramm für beste Stimmung:</w:t>
      </w:r>
    </w:p>
    <w:p w14:paraId="57C060E6" w14:textId="624779C9" w:rsidR="00B45BF3" w:rsidRPr="009B208D" w:rsidRDefault="0014706D" w:rsidP="00F25997">
      <w:pPr>
        <w:pStyle w:val="Aufzhlungszeichen"/>
        <w:spacing w:afterLines="20" w:after="48"/>
        <w:jc w:val="both"/>
        <w:rPr>
          <w:rFonts w:asciiTheme="majorHAnsi" w:hAnsiTheme="majorHAnsi" w:cstheme="majorHAnsi"/>
          <w:lang w:val="de-DE"/>
        </w:rPr>
      </w:pPr>
      <w:r w:rsidRPr="009B208D">
        <w:rPr>
          <w:rFonts w:asciiTheme="majorHAnsi" w:hAnsiTheme="majorHAnsi" w:cstheme="majorHAnsi"/>
          <w:lang w:val="de-DE"/>
        </w:rPr>
        <w:t xml:space="preserve">Zaubershows auf der </w:t>
      </w:r>
      <w:proofErr w:type="spellStart"/>
      <w:r w:rsidRPr="009B208D">
        <w:rPr>
          <w:rFonts w:asciiTheme="majorHAnsi" w:hAnsiTheme="majorHAnsi" w:cstheme="majorHAnsi"/>
          <w:lang w:val="de-DE"/>
        </w:rPr>
        <w:t>KRAFTalm</w:t>
      </w:r>
      <w:proofErr w:type="spellEnd"/>
    </w:p>
    <w:p w14:paraId="0A523033" w14:textId="253243C1" w:rsidR="00B45BF3" w:rsidRPr="009B208D" w:rsidRDefault="0014706D" w:rsidP="00F25997">
      <w:pPr>
        <w:pStyle w:val="Aufzhlungszeichen"/>
        <w:spacing w:afterLines="20" w:after="48"/>
        <w:jc w:val="both"/>
        <w:rPr>
          <w:rFonts w:asciiTheme="majorHAnsi" w:hAnsiTheme="majorHAnsi" w:cstheme="majorHAnsi"/>
          <w:lang w:val="de-DE"/>
        </w:rPr>
      </w:pPr>
      <w:r w:rsidRPr="009B208D">
        <w:rPr>
          <w:rFonts w:asciiTheme="majorHAnsi" w:hAnsiTheme="majorHAnsi" w:cstheme="majorHAnsi"/>
          <w:lang w:val="de-DE"/>
        </w:rPr>
        <w:t>Alpaka</w:t>
      </w:r>
      <w:r w:rsidRPr="009B208D">
        <w:rPr>
          <w:rFonts w:ascii="Cambria Math" w:hAnsi="Cambria Math" w:cs="Cambria Math"/>
          <w:lang w:val="de-DE"/>
        </w:rPr>
        <w:t>‑</w:t>
      </w:r>
      <w:r w:rsidRPr="009B208D">
        <w:rPr>
          <w:rFonts w:asciiTheme="majorHAnsi" w:hAnsiTheme="majorHAnsi" w:cstheme="majorHAnsi"/>
          <w:lang w:val="de-DE"/>
        </w:rPr>
        <w:t>Wanderungen rund um den Alpengasthof Rigi</w:t>
      </w:r>
      <w:r w:rsidR="00E83A1B" w:rsidRPr="00E83A1B">
        <w:rPr>
          <w:rFonts w:asciiTheme="majorHAnsi" w:hAnsiTheme="majorHAnsi" w:cstheme="majorHAnsi"/>
          <w:lang w:val="de-DE"/>
        </w:rPr>
        <w:t xml:space="preserve"> </w:t>
      </w:r>
      <w:r w:rsidR="00E83A1B">
        <w:rPr>
          <w:rFonts w:asciiTheme="majorHAnsi" w:hAnsiTheme="majorHAnsi" w:cstheme="majorHAnsi"/>
          <w:lang w:val="de-DE"/>
        </w:rPr>
        <w:t xml:space="preserve">sowie </w:t>
      </w:r>
      <w:r w:rsidR="00E83A1B" w:rsidRPr="009B208D">
        <w:rPr>
          <w:rFonts w:asciiTheme="majorHAnsi" w:hAnsiTheme="majorHAnsi" w:cstheme="majorHAnsi"/>
          <w:lang w:val="de-DE"/>
        </w:rPr>
        <w:t>Kinderschminken</w:t>
      </w:r>
    </w:p>
    <w:p w14:paraId="0E0FC370" w14:textId="07FDE50B" w:rsidR="00B45BF3" w:rsidRPr="009B208D" w:rsidRDefault="0014706D" w:rsidP="00F25997">
      <w:pPr>
        <w:pStyle w:val="Aufzhlungszeichen"/>
        <w:spacing w:afterLines="20" w:after="48"/>
        <w:jc w:val="both"/>
        <w:rPr>
          <w:rFonts w:asciiTheme="majorHAnsi" w:hAnsiTheme="majorHAnsi" w:cstheme="majorHAnsi"/>
          <w:lang w:val="de-DE"/>
        </w:rPr>
      </w:pPr>
      <w:r w:rsidRPr="009B208D">
        <w:rPr>
          <w:rFonts w:asciiTheme="majorHAnsi" w:hAnsiTheme="majorHAnsi" w:cstheme="majorHAnsi"/>
          <w:lang w:val="de-DE"/>
        </w:rPr>
        <w:t xml:space="preserve">Bastelstation </w:t>
      </w:r>
      <w:r w:rsidR="00E83A1B">
        <w:rPr>
          <w:rFonts w:asciiTheme="majorHAnsi" w:hAnsiTheme="majorHAnsi" w:cstheme="majorHAnsi"/>
          <w:lang w:val="de-DE"/>
        </w:rPr>
        <w:t>bei der Gipfelalm</w:t>
      </w:r>
    </w:p>
    <w:p w14:paraId="0ED6173C" w14:textId="59C74463" w:rsidR="00975A39" w:rsidRDefault="0014706D" w:rsidP="00F25997">
      <w:pPr>
        <w:pStyle w:val="Aufzhlungszeichen"/>
        <w:spacing w:afterLines="20" w:after="48"/>
        <w:jc w:val="both"/>
        <w:rPr>
          <w:rFonts w:asciiTheme="majorHAnsi" w:hAnsiTheme="majorHAnsi" w:cstheme="majorHAnsi"/>
          <w:lang w:val="de-DE"/>
        </w:rPr>
      </w:pPr>
      <w:r w:rsidRPr="009B208D">
        <w:rPr>
          <w:rFonts w:asciiTheme="majorHAnsi" w:hAnsiTheme="majorHAnsi" w:cstheme="majorHAnsi"/>
          <w:lang w:val="de-DE"/>
        </w:rPr>
        <w:t>Gaudi-Parcours</w:t>
      </w:r>
      <w:r w:rsidR="00E83A1B">
        <w:rPr>
          <w:rFonts w:asciiTheme="majorHAnsi" w:hAnsiTheme="majorHAnsi" w:cstheme="majorHAnsi"/>
          <w:lang w:val="de-DE"/>
        </w:rPr>
        <w:t xml:space="preserve"> </w:t>
      </w:r>
      <w:r>
        <w:rPr>
          <w:rFonts w:asciiTheme="majorHAnsi" w:hAnsiTheme="majorHAnsi" w:cstheme="majorHAnsi"/>
          <w:lang w:val="de-DE"/>
        </w:rPr>
        <w:t xml:space="preserve">mit Kräuter-Schnupperstation sowie </w:t>
      </w:r>
      <w:r w:rsidR="00CB3763">
        <w:rPr>
          <w:rFonts w:asciiTheme="majorHAnsi" w:hAnsiTheme="majorHAnsi" w:cstheme="majorHAnsi"/>
          <w:lang w:val="de-DE"/>
        </w:rPr>
        <w:t>Riesen-</w:t>
      </w:r>
      <w:r>
        <w:rPr>
          <w:rFonts w:asciiTheme="majorHAnsi" w:hAnsiTheme="majorHAnsi" w:cstheme="majorHAnsi"/>
          <w:lang w:val="de-DE"/>
        </w:rPr>
        <w:t xml:space="preserve">Jenga und </w:t>
      </w:r>
      <w:r w:rsidR="00CB3763">
        <w:rPr>
          <w:rFonts w:asciiTheme="majorHAnsi" w:hAnsiTheme="majorHAnsi" w:cstheme="majorHAnsi"/>
          <w:lang w:val="de-DE"/>
        </w:rPr>
        <w:t>-</w:t>
      </w:r>
      <w:r>
        <w:rPr>
          <w:rFonts w:asciiTheme="majorHAnsi" w:hAnsiTheme="majorHAnsi" w:cstheme="majorHAnsi"/>
          <w:lang w:val="de-DE"/>
        </w:rPr>
        <w:t>Mi</w:t>
      </w:r>
      <w:r w:rsidR="003C6E87">
        <w:rPr>
          <w:rFonts w:asciiTheme="majorHAnsi" w:hAnsiTheme="majorHAnsi" w:cstheme="majorHAnsi"/>
          <w:lang w:val="de-DE"/>
        </w:rPr>
        <w:t>k</w:t>
      </w:r>
      <w:r>
        <w:rPr>
          <w:rFonts w:asciiTheme="majorHAnsi" w:hAnsiTheme="majorHAnsi" w:cstheme="majorHAnsi"/>
          <w:lang w:val="de-DE"/>
        </w:rPr>
        <w:t xml:space="preserve">ado </w:t>
      </w:r>
      <w:r w:rsidR="00E83A1B">
        <w:rPr>
          <w:rFonts w:asciiTheme="majorHAnsi" w:hAnsiTheme="majorHAnsi" w:cstheme="majorHAnsi"/>
          <w:lang w:val="de-DE"/>
        </w:rPr>
        <w:t>auf der Kleinen Salve</w:t>
      </w:r>
    </w:p>
    <w:p w14:paraId="0DC947ED" w14:textId="37F502B2" w:rsidR="00B45BF3" w:rsidRPr="009B208D" w:rsidRDefault="0014706D" w:rsidP="00F25997">
      <w:pPr>
        <w:pStyle w:val="Aufzhlungszeichen"/>
        <w:spacing w:afterLines="20" w:after="48"/>
        <w:jc w:val="both"/>
        <w:rPr>
          <w:rFonts w:asciiTheme="majorHAnsi" w:hAnsiTheme="majorHAnsi" w:cstheme="majorHAnsi"/>
          <w:lang w:val="de-DE"/>
        </w:rPr>
      </w:pPr>
      <w:proofErr w:type="spellStart"/>
      <w:r w:rsidRPr="009B208D">
        <w:rPr>
          <w:rFonts w:asciiTheme="majorHAnsi" w:hAnsiTheme="majorHAnsi" w:cstheme="majorHAnsi"/>
          <w:lang w:val="de-DE"/>
        </w:rPr>
        <w:t>Süßigkeitenstand</w:t>
      </w:r>
      <w:proofErr w:type="spellEnd"/>
      <w:r w:rsidRPr="009B208D">
        <w:rPr>
          <w:rFonts w:asciiTheme="majorHAnsi" w:hAnsiTheme="majorHAnsi" w:cstheme="majorHAnsi"/>
          <w:lang w:val="de-DE"/>
        </w:rPr>
        <w:t xml:space="preserve"> mit Zuckerwatte und gebrannten Mandeln</w:t>
      </w:r>
    </w:p>
    <w:p w14:paraId="08261BCB" w14:textId="5B06F7CB" w:rsidR="00F25997" w:rsidRDefault="0014706D" w:rsidP="00F25997">
      <w:pPr>
        <w:pStyle w:val="Aufzhlungszeichen"/>
        <w:spacing w:afterLines="20" w:after="48"/>
        <w:jc w:val="both"/>
        <w:rPr>
          <w:rFonts w:asciiTheme="majorHAnsi" w:hAnsiTheme="majorHAnsi" w:cstheme="majorHAnsi"/>
          <w:lang w:val="de-DE"/>
        </w:rPr>
      </w:pPr>
      <w:r w:rsidRPr="009B208D">
        <w:rPr>
          <w:rFonts w:asciiTheme="majorHAnsi" w:hAnsiTheme="majorHAnsi" w:cstheme="majorHAnsi"/>
          <w:lang w:val="de-DE"/>
        </w:rPr>
        <w:t xml:space="preserve">Kasperltheater im Café </w:t>
      </w:r>
      <w:proofErr w:type="spellStart"/>
      <w:r w:rsidRPr="009B208D">
        <w:rPr>
          <w:rFonts w:asciiTheme="majorHAnsi" w:hAnsiTheme="majorHAnsi" w:cstheme="majorHAnsi"/>
          <w:lang w:val="de-DE"/>
        </w:rPr>
        <w:t>Salvista</w:t>
      </w:r>
      <w:proofErr w:type="spellEnd"/>
      <w:r w:rsidRPr="009B208D">
        <w:rPr>
          <w:rFonts w:asciiTheme="majorHAnsi" w:hAnsiTheme="majorHAnsi" w:cstheme="majorHAnsi"/>
          <w:lang w:val="de-DE"/>
        </w:rPr>
        <w:t xml:space="preserve"> Stadl</w:t>
      </w:r>
    </w:p>
    <w:p w14:paraId="6F717227" w14:textId="51D3D6C7" w:rsidR="00B74F8E" w:rsidRDefault="00B74F8E" w:rsidP="00F25997">
      <w:pPr>
        <w:pStyle w:val="Aufzhlungszeichen"/>
        <w:spacing w:afterLines="20" w:after="48"/>
        <w:jc w:val="both"/>
        <w:rPr>
          <w:rFonts w:asciiTheme="majorHAnsi" w:hAnsiTheme="majorHAnsi" w:cstheme="majorHAnsi"/>
          <w:lang w:val="de-DE"/>
        </w:rPr>
      </w:pPr>
      <w:r w:rsidRPr="00F4359A">
        <w:rPr>
          <w:rFonts w:asciiTheme="majorHAnsi" w:hAnsiTheme="majorHAnsi" w:cstheme="majorHAnsi"/>
          <w:lang w:val="de-DE"/>
        </w:rPr>
        <w:t>P</w:t>
      </w:r>
      <w:r w:rsidR="005817EA">
        <w:rPr>
          <w:rFonts w:asciiTheme="majorHAnsi" w:hAnsiTheme="majorHAnsi" w:cstheme="majorHAnsi"/>
          <w:lang w:val="de-DE"/>
        </w:rPr>
        <w:t>AW</w:t>
      </w:r>
      <w:r w:rsidR="001B1261">
        <w:rPr>
          <w:rFonts w:asciiTheme="majorHAnsi" w:hAnsiTheme="majorHAnsi" w:cstheme="majorHAnsi"/>
          <w:lang w:val="de-DE"/>
        </w:rPr>
        <w:t xml:space="preserve"> </w:t>
      </w:r>
      <w:r w:rsidRPr="00F4359A">
        <w:rPr>
          <w:rFonts w:asciiTheme="majorHAnsi" w:hAnsiTheme="majorHAnsi" w:cstheme="majorHAnsi"/>
          <w:lang w:val="de-DE"/>
        </w:rPr>
        <w:t xml:space="preserve">Patrol </w:t>
      </w:r>
      <w:r w:rsidR="00764E4E" w:rsidRPr="00F4359A">
        <w:rPr>
          <w:rFonts w:asciiTheme="majorHAnsi" w:hAnsiTheme="majorHAnsi" w:cstheme="majorHAnsi"/>
          <w:lang w:val="de-DE"/>
        </w:rPr>
        <w:t xml:space="preserve">Chase, Marshall und Skye </w:t>
      </w:r>
      <w:r w:rsidR="0014706D" w:rsidRPr="00F4359A">
        <w:rPr>
          <w:rFonts w:asciiTheme="majorHAnsi" w:hAnsiTheme="majorHAnsi" w:cstheme="majorHAnsi"/>
          <w:lang w:val="de-DE"/>
        </w:rPr>
        <w:t xml:space="preserve">zum </w:t>
      </w:r>
      <w:r w:rsidR="0014706D">
        <w:rPr>
          <w:rFonts w:asciiTheme="majorHAnsi" w:hAnsiTheme="majorHAnsi" w:cstheme="majorHAnsi"/>
          <w:lang w:val="de-DE"/>
        </w:rPr>
        <w:t>gemeinsamen Foto</w:t>
      </w:r>
      <w:r w:rsidR="00F4359A">
        <w:rPr>
          <w:rFonts w:asciiTheme="majorHAnsi" w:hAnsiTheme="majorHAnsi" w:cstheme="majorHAnsi"/>
          <w:lang w:val="de-DE"/>
        </w:rPr>
        <w:t xml:space="preserve"> machen</w:t>
      </w:r>
    </w:p>
    <w:p w14:paraId="0D4AD159" w14:textId="77777777" w:rsidR="00F25997" w:rsidRDefault="00F25997" w:rsidP="00F25997">
      <w:pPr>
        <w:pStyle w:val="Aufzhlungszeichen"/>
        <w:numPr>
          <w:ilvl w:val="0"/>
          <w:numId w:val="0"/>
        </w:numPr>
        <w:spacing w:afterLines="20" w:after="48"/>
        <w:rPr>
          <w:rFonts w:asciiTheme="majorHAnsi" w:hAnsiTheme="majorHAnsi" w:cstheme="majorHAnsi"/>
          <w:lang w:val="de-DE"/>
        </w:rPr>
      </w:pPr>
    </w:p>
    <w:p w14:paraId="0B029D20" w14:textId="15DFD0C3" w:rsidR="00306EF8" w:rsidRPr="00005CA0" w:rsidRDefault="00306EF8" w:rsidP="00F25997">
      <w:pPr>
        <w:pStyle w:val="Aufzhlungszeichen"/>
        <w:numPr>
          <w:ilvl w:val="0"/>
          <w:numId w:val="0"/>
        </w:numPr>
        <w:spacing w:afterLines="20" w:after="48"/>
        <w:rPr>
          <w:rFonts w:asciiTheme="majorHAnsi" w:hAnsiTheme="majorHAnsi" w:cstheme="majorHAnsi"/>
          <w:lang w:val="de-DE"/>
        </w:rPr>
      </w:pPr>
      <w:r w:rsidRPr="00306EF8">
        <w:rPr>
          <w:rFonts w:asciiTheme="majorHAnsi" w:hAnsiTheme="majorHAnsi" w:cstheme="majorHAnsi"/>
          <w:lang w:val="de-DE"/>
        </w:rPr>
        <w:t>Ein besonderes Plus: Anlässlich des Familientages erhielten alle Besucher*innen das Tagesticket der Bergbahnen Hopfgarten &amp; Itter zum halben Preis. Am Ende des Tages wartete noch eine kleine Überraschung an den Talstationen für die kleinen Gipfelstürmer*innen.</w:t>
      </w:r>
    </w:p>
    <w:p w14:paraId="7FA1ABBE" w14:textId="77777777" w:rsidR="0094512A" w:rsidRDefault="0094512A" w:rsidP="00F25997">
      <w:pPr>
        <w:spacing w:afterLines="20" w:after="48"/>
        <w:jc w:val="both"/>
        <w:rPr>
          <w:rFonts w:asciiTheme="majorHAnsi" w:hAnsiTheme="majorHAnsi" w:cstheme="majorHAnsi"/>
          <w:lang w:val="de-DE"/>
        </w:rPr>
      </w:pPr>
    </w:p>
    <w:p w14:paraId="51E6840E" w14:textId="71EF98BA" w:rsidR="00C4248D" w:rsidRPr="009B208D" w:rsidRDefault="00C4248D" w:rsidP="00F25997">
      <w:pPr>
        <w:spacing w:afterLines="20" w:after="48"/>
        <w:jc w:val="both"/>
        <w:rPr>
          <w:rFonts w:asciiTheme="majorHAnsi" w:hAnsiTheme="majorHAnsi" w:cstheme="majorHAnsi"/>
          <w:lang w:val="de-DE"/>
        </w:rPr>
      </w:pPr>
      <w:r w:rsidRPr="006E5C46">
        <w:rPr>
          <w:rFonts w:asciiTheme="majorHAnsi" w:hAnsiTheme="majorHAnsi" w:cstheme="majorHAnsi"/>
          <w:lang w:val="de-DE"/>
        </w:rPr>
        <w:t xml:space="preserve">Der Tourismusverband Region Hohe Salve </w:t>
      </w:r>
      <w:r>
        <w:rPr>
          <w:rFonts w:asciiTheme="majorHAnsi" w:hAnsiTheme="majorHAnsi" w:cstheme="majorHAnsi"/>
          <w:lang w:val="de-DE"/>
        </w:rPr>
        <w:t>bedankt sich herzlich bei den</w:t>
      </w:r>
      <w:r w:rsidRPr="006E5C46">
        <w:rPr>
          <w:rFonts w:asciiTheme="majorHAnsi" w:hAnsiTheme="majorHAnsi" w:cstheme="majorHAnsi"/>
          <w:lang w:val="de-DE"/>
        </w:rPr>
        <w:t xml:space="preserve"> Bergbahnen Hopfgarten &amp; Itter</w:t>
      </w:r>
      <w:r>
        <w:rPr>
          <w:rFonts w:asciiTheme="majorHAnsi" w:hAnsiTheme="majorHAnsi" w:cstheme="majorHAnsi"/>
          <w:lang w:val="de-DE"/>
        </w:rPr>
        <w:t>,</w:t>
      </w:r>
      <w:r w:rsidR="003E1F65">
        <w:rPr>
          <w:rFonts w:asciiTheme="majorHAnsi" w:hAnsiTheme="majorHAnsi" w:cstheme="majorHAnsi"/>
          <w:lang w:val="de-DE"/>
        </w:rPr>
        <w:t xml:space="preserve"> den </w:t>
      </w:r>
      <w:r w:rsidR="00C17850">
        <w:rPr>
          <w:rFonts w:asciiTheme="majorHAnsi" w:hAnsiTheme="majorHAnsi" w:cstheme="majorHAnsi"/>
          <w:lang w:val="de-DE"/>
        </w:rPr>
        <w:t xml:space="preserve">teilnehmenden </w:t>
      </w:r>
      <w:r w:rsidR="003E1F65">
        <w:rPr>
          <w:rFonts w:asciiTheme="majorHAnsi" w:hAnsiTheme="majorHAnsi" w:cstheme="majorHAnsi"/>
          <w:lang w:val="de-DE"/>
        </w:rPr>
        <w:t>Hütten,</w:t>
      </w:r>
      <w:r>
        <w:rPr>
          <w:rFonts w:asciiTheme="majorHAnsi" w:hAnsiTheme="majorHAnsi" w:cstheme="majorHAnsi"/>
          <w:lang w:val="de-DE"/>
        </w:rPr>
        <w:t xml:space="preserve"> </w:t>
      </w:r>
      <w:r w:rsidRPr="006E5C46">
        <w:rPr>
          <w:rFonts w:asciiTheme="majorHAnsi" w:hAnsiTheme="majorHAnsi" w:cstheme="majorHAnsi"/>
          <w:lang w:val="de-DE"/>
        </w:rPr>
        <w:t>allen Mitwirkenden</w:t>
      </w:r>
      <w:r>
        <w:rPr>
          <w:rFonts w:asciiTheme="majorHAnsi" w:hAnsiTheme="majorHAnsi" w:cstheme="majorHAnsi"/>
          <w:lang w:val="de-DE"/>
        </w:rPr>
        <w:t xml:space="preserve"> sowie </w:t>
      </w:r>
      <w:r w:rsidRPr="006E5C46">
        <w:rPr>
          <w:rFonts w:asciiTheme="majorHAnsi" w:hAnsiTheme="majorHAnsi" w:cstheme="majorHAnsi"/>
          <w:lang w:val="de-DE"/>
        </w:rPr>
        <w:t xml:space="preserve">natürlich </w:t>
      </w:r>
      <w:proofErr w:type="gramStart"/>
      <w:r w:rsidRPr="006E5C46">
        <w:rPr>
          <w:rFonts w:asciiTheme="majorHAnsi" w:hAnsiTheme="majorHAnsi" w:cstheme="majorHAnsi"/>
          <w:lang w:val="de-DE"/>
        </w:rPr>
        <w:t>bei den zahlreichen Besucher</w:t>
      </w:r>
      <w:proofErr w:type="gramEnd"/>
      <w:r>
        <w:rPr>
          <w:rFonts w:asciiTheme="majorHAnsi" w:hAnsiTheme="majorHAnsi" w:cstheme="majorHAnsi"/>
          <w:lang w:val="de-DE"/>
        </w:rPr>
        <w:t>*</w:t>
      </w:r>
      <w:r w:rsidRPr="006E5C46">
        <w:rPr>
          <w:rFonts w:asciiTheme="majorHAnsi" w:hAnsiTheme="majorHAnsi" w:cstheme="majorHAnsi"/>
          <w:lang w:val="de-DE"/>
        </w:rPr>
        <w:t>innen</w:t>
      </w:r>
      <w:r w:rsidR="00C17850">
        <w:rPr>
          <w:rFonts w:asciiTheme="majorHAnsi" w:hAnsiTheme="majorHAnsi" w:cstheme="majorHAnsi"/>
          <w:lang w:val="de-DE"/>
        </w:rPr>
        <w:t>.</w:t>
      </w:r>
    </w:p>
    <w:sectPr w:rsidR="00C4248D" w:rsidRPr="009B208D" w:rsidSect="00034616">
      <w:headerReference w:type="defaul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F73FF6" w14:textId="77777777" w:rsidR="00A2095C" w:rsidRDefault="00A2095C" w:rsidP="0056659F">
      <w:pPr>
        <w:spacing w:after="0" w:line="240" w:lineRule="auto"/>
      </w:pPr>
      <w:r>
        <w:separator/>
      </w:r>
    </w:p>
  </w:endnote>
  <w:endnote w:type="continuationSeparator" w:id="0">
    <w:p w14:paraId="7EF599DA" w14:textId="77777777" w:rsidR="00A2095C" w:rsidRDefault="00A2095C" w:rsidP="00566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reighton Pro Bold">
    <w:panose1 w:val="02000506000000020004"/>
    <w:charset w:val="00"/>
    <w:family w:val="modern"/>
    <w:notTrueType/>
    <w:pitch w:val="variable"/>
    <w:sig w:usb0="00000007" w:usb1="00000001" w:usb2="00000000" w:usb3="00000000" w:csb0="000000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B0FEC1" w14:textId="77777777" w:rsidR="00A2095C" w:rsidRDefault="00A2095C" w:rsidP="0056659F">
      <w:pPr>
        <w:spacing w:after="0" w:line="240" w:lineRule="auto"/>
      </w:pPr>
      <w:r>
        <w:separator/>
      </w:r>
    </w:p>
  </w:footnote>
  <w:footnote w:type="continuationSeparator" w:id="0">
    <w:p w14:paraId="6F921BE1" w14:textId="77777777" w:rsidR="00A2095C" w:rsidRDefault="00A2095C" w:rsidP="00566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43E33" w14:textId="507FF160" w:rsidR="0056659F" w:rsidRDefault="0056659F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75BC418" wp14:editId="759A59CE">
          <wp:simplePos x="0" y="0"/>
          <wp:positionH relativeFrom="margin">
            <wp:posOffset>4962525</wp:posOffset>
          </wp:positionH>
          <wp:positionV relativeFrom="paragraph">
            <wp:posOffset>-123825</wp:posOffset>
          </wp:positionV>
          <wp:extent cx="1297305" cy="486410"/>
          <wp:effectExtent l="0" t="0" r="0" b="8890"/>
          <wp:wrapTight wrapText="bothSides">
            <wp:wrapPolygon edited="0">
              <wp:start x="0" y="0"/>
              <wp:lineTo x="0" y="21149"/>
              <wp:lineTo x="21251" y="21149"/>
              <wp:lineTo x="21251" y="0"/>
              <wp:lineTo x="0" y="0"/>
            </wp:wrapPolygon>
          </wp:wrapTight>
          <wp:docPr id="1" name="Grafik 1" descr="Ein Bild, das Text, Schrift, Logo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Schrift, Logo, Grafiken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7305" cy="486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2520A2A"/>
    <w:multiLevelType w:val="multilevel"/>
    <w:tmpl w:val="5590C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58536322">
    <w:abstractNumId w:val="8"/>
  </w:num>
  <w:num w:numId="2" w16cid:durableId="742720714">
    <w:abstractNumId w:val="6"/>
  </w:num>
  <w:num w:numId="3" w16cid:durableId="1209143148">
    <w:abstractNumId w:val="5"/>
  </w:num>
  <w:num w:numId="4" w16cid:durableId="1659338704">
    <w:abstractNumId w:val="4"/>
  </w:num>
  <w:num w:numId="5" w16cid:durableId="602229823">
    <w:abstractNumId w:val="7"/>
  </w:num>
  <w:num w:numId="6" w16cid:durableId="124470810">
    <w:abstractNumId w:val="3"/>
  </w:num>
  <w:num w:numId="7" w16cid:durableId="1406495295">
    <w:abstractNumId w:val="2"/>
  </w:num>
  <w:num w:numId="8" w16cid:durableId="708728391">
    <w:abstractNumId w:val="1"/>
  </w:num>
  <w:num w:numId="9" w16cid:durableId="1473134961">
    <w:abstractNumId w:val="0"/>
  </w:num>
  <w:num w:numId="10" w16cid:durableId="8318754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05CA0"/>
    <w:rsid w:val="00010FC9"/>
    <w:rsid w:val="000267E3"/>
    <w:rsid w:val="00031795"/>
    <w:rsid w:val="00034616"/>
    <w:rsid w:val="0006063C"/>
    <w:rsid w:val="00082A55"/>
    <w:rsid w:val="000A51AE"/>
    <w:rsid w:val="000C677F"/>
    <w:rsid w:val="000D46FB"/>
    <w:rsid w:val="000E1BFE"/>
    <w:rsid w:val="000F1B7E"/>
    <w:rsid w:val="0014706D"/>
    <w:rsid w:val="0015074B"/>
    <w:rsid w:val="001B1261"/>
    <w:rsid w:val="001C2DC8"/>
    <w:rsid w:val="00206D39"/>
    <w:rsid w:val="00253291"/>
    <w:rsid w:val="002611AE"/>
    <w:rsid w:val="002631EB"/>
    <w:rsid w:val="002739B6"/>
    <w:rsid w:val="0029639D"/>
    <w:rsid w:val="002A42AC"/>
    <w:rsid w:val="002D4E65"/>
    <w:rsid w:val="00306EF8"/>
    <w:rsid w:val="00326F90"/>
    <w:rsid w:val="00355E37"/>
    <w:rsid w:val="0038181E"/>
    <w:rsid w:val="00396E20"/>
    <w:rsid w:val="003B202C"/>
    <w:rsid w:val="003C6E87"/>
    <w:rsid w:val="003E1F65"/>
    <w:rsid w:val="003F7680"/>
    <w:rsid w:val="00430B65"/>
    <w:rsid w:val="0043548C"/>
    <w:rsid w:val="004460F2"/>
    <w:rsid w:val="004B6169"/>
    <w:rsid w:val="004D62C6"/>
    <w:rsid w:val="004E1108"/>
    <w:rsid w:val="004E5848"/>
    <w:rsid w:val="004F4755"/>
    <w:rsid w:val="0052441A"/>
    <w:rsid w:val="00546FFF"/>
    <w:rsid w:val="00547EF1"/>
    <w:rsid w:val="0056659F"/>
    <w:rsid w:val="005817EA"/>
    <w:rsid w:val="005C5492"/>
    <w:rsid w:val="005C6978"/>
    <w:rsid w:val="005C7C04"/>
    <w:rsid w:val="005D2806"/>
    <w:rsid w:val="00633146"/>
    <w:rsid w:val="006A1444"/>
    <w:rsid w:val="006B2B8D"/>
    <w:rsid w:val="006E4A16"/>
    <w:rsid w:val="006E5C46"/>
    <w:rsid w:val="007402D8"/>
    <w:rsid w:val="00764E4E"/>
    <w:rsid w:val="00783833"/>
    <w:rsid w:val="007922CB"/>
    <w:rsid w:val="00846652"/>
    <w:rsid w:val="00865B57"/>
    <w:rsid w:val="008D4243"/>
    <w:rsid w:val="00914621"/>
    <w:rsid w:val="0094512A"/>
    <w:rsid w:val="00975A39"/>
    <w:rsid w:val="009B208D"/>
    <w:rsid w:val="009C0436"/>
    <w:rsid w:val="009C65D8"/>
    <w:rsid w:val="009E2A5A"/>
    <w:rsid w:val="00A2095C"/>
    <w:rsid w:val="00A63381"/>
    <w:rsid w:val="00A64E2C"/>
    <w:rsid w:val="00A6572E"/>
    <w:rsid w:val="00A668DC"/>
    <w:rsid w:val="00A80253"/>
    <w:rsid w:val="00A95F88"/>
    <w:rsid w:val="00AA1D8D"/>
    <w:rsid w:val="00AE0DDC"/>
    <w:rsid w:val="00B1072A"/>
    <w:rsid w:val="00B45BF3"/>
    <w:rsid w:val="00B47730"/>
    <w:rsid w:val="00B65383"/>
    <w:rsid w:val="00B74F8E"/>
    <w:rsid w:val="00BA24AA"/>
    <w:rsid w:val="00BD440A"/>
    <w:rsid w:val="00BE1671"/>
    <w:rsid w:val="00BF4CD1"/>
    <w:rsid w:val="00BF789C"/>
    <w:rsid w:val="00C0129D"/>
    <w:rsid w:val="00C1213F"/>
    <w:rsid w:val="00C16384"/>
    <w:rsid w:val="00C17850"/>
    <w:rsid w:val="00C23B5D"/>
    <w:rsid w:val="00C335D5"/>
    <w:rsid w:val="00C4248D"/>
    <w:rsid w:val="00CA45E1"/>
    <w:rsid w:val="00CA52AA"/>
    <w:rsid w:val="00CB0664"/>
    <w:rsid w:val="00CB3763"/>
    <w:rsid w:val="00CD08E0"/>
    <w:rsid w:val="00CD4971"/>
    <w:rsid w:val="00D04F1A"/>
    <w:rsid w:val="00D12F33"/>
    <w:rsid w:val="00D14CD4"/>
    <w:rsid w:val="00D16214"/>
    <w:rsid w:val="00D33705"/>
    <w:rsid w:val="00D740BB"/>
    <w:rsid w:val="00DE0E49"/>
    <w:rsid w:val="00E062FA"/>
    <w:rsid w:val="00E1492E"/>
    <w:rsid w:val="00E24198"/>
    <w:rsid w:val="00E44679"/>
    <w:rsid w:val="00E80AA7"/>
    <w:rsid w:val="00E83A1B"/>
    <w:rsid w:val="00E84C1C"/>
    <w:rsid w:val="00E968A2"/>
    <w:rsid w:val="00F25997"/>
    <w:rsid w:val="00F42240"/>
    <w:rsid w:val="00F4359A"/>
    <w:rsid w:val="00F5033B"/>
    <w:rsid w:val="00F527AE"/>
    <w:rsid w:val="00F53409"/>
    <w:rsid w:val="00F66049"/>
    <w:rsid w:val="00F801C9"/>
    <w:rsid w:val="00FC1A92"/>
    <w:rsid w:val="00FC693F"/>
    <w:rsid w:val="00FF0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062061"/>
  <w14:defaultImageDpi w14:val="300"/>
  <w15:docId w15:val="{A3D04359-8721-4810-B978-5D77935B9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yperlink">
    <w:name w:val="Hyperlink"/>
    <w:basedOn w:val="Absatz-Standardschriftart"/>
    <w:uiPriority w:val="99"/>
    <w:unhideWhenUsed/>
    <w:rsid w:val="006E5C46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E5C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BE6DC2E0151A44B639585D3E097A0D" ma:contentTypeVersion="16" ma:contentTypeDescription="Create a new document." ma:contentTypeScope="" ma:versionID="468256554a3378dc3ba0312816634a58">
  <xsd:schema xmlns:xsd="http://www.w3.org/2001/XMLSchema" xmlns:xs="http://www.w3.org/2001/XMLSchema" xmlns:p="http://schemas.microsoft.com/office/2006/metadata/properties" xmlns:ns2="b293cccd-68fb-4338-aa4d-883820f3fd4f" xmlns:ns3="3e482014-45d4-4e9b-ab53-85e22e3897ce" targetNamespace="http://schemas.microsoft.com/office/2006/metadata/properties" ma:root="true" ma:fieldsID="d8552ee4f2099ab2939cb9cf4a91bcea" ns2:_="" ns3:_="">
    <xsd:import namespace="b293cccd-68fb-4338-aa4d-883820f3fd4f"/>
    <xsd:import namespace="3e482014-45d4-4e9b-ab53-85e22e3897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3cccd-68fb-4338-aa4d-883820f3fd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8cfbd69b-c82b-418c-8a01-55a68df930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482014-45d4-4e9b-ab53-85e22e3897c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1c9825c8-642d-47f0-bbde-6d5c3ff1333f}" ma:internalName="TaxCatchAll" ma:showField="CatchAllData" ma:web="3e482014-45d4-4e9b-ab53-85e22e3897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e482014-45d4-4e9b-ab53-85e22e3897ce" xsi:nil="true"/>
    <lcf76f155ced4ddcb4097134ff3c332f xmlns="b293cccd-68fb-4338-aa4d-883820f3fd4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C4F6ADA-7096-400B-99A7-95ACF8D65FDE}"/>
</file>

<file path=customXml/itemProps2.xml><?xml version="1.0" encoding="utf-8"?>
<ds:datastoreItem xmlns:ds="http://schemas.openxmlformats.org/officeDocument/2006/customXml" ds:itemID="{97ABC682-40B4-4552-B9CF-48D8607DFA83}">
  <ds:schemaRefs>
    <ds:schemaRef ds:uri="http://schemas.microsoft.com/office/2006/metadata/properties"/>
    <ds:schemaRef ds:uri="http://schemas.microsoft.com/office/infopath/2007/PartnerControls"/>
    <ds:schemaRef ds:uri="3e482014-45d4-4e9b-ab53-85e22e3897ce"/>
    <ds:schemaRef ds:uri="b293cccd-68fb-4338-aa4d-883820f3fd4f"/>
  </ds:schemaRefs>
</ds:datastoreItem>
</file>

<file path=customXml/itemProps3.xml><?xml version="1.0" encoding="utf-8"?>
<ds:datastoreItem xmlns:ds="http://schemas.openxmlformats.org/officeDocument/2006/customXml" ds:itemID="{A8CE8DDF-D0CF-45B0-9195-42F75AF2AF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Laura Schellhorn - Ferienregion Hohe Salve</cp:lastModifiedBy>
  <cp:revision>72</cp:revision>
  <cp:lastPrinted>2025-10-13T13:30:00Z</cp:lastPrinted>
  <dcterms:created xsi:type="dcterms:W3CDTF">2013-12-24T08:15:00Z</dcterms:created>
  <dcterms:modified xsi:type="dcterms:W3CDTF">2025-10-13T13:50:00Z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0x01010042BE6DC2E0151A44B639585D3E097A0D</vt:lpwstr>
  </property>
  <property fmtid="{D5CDD505-2E9C-101B-9397-08002B2CF9AE}" pid="3" name="MediaServiceImageTags">
    <vt:lpwstr/>
  </property>
</Properties>
</file>